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DFC36" w14:textId="77777777" w:rsidR="00A34B91" w:rsidRDefault="00000000">
      <w:pPr>
        <w:jc w:val="center"/>
      </w:pPr>
      <w:r>
        <w:rPr>
          <w:b/>
          <w:sz w:val="28"/>
        </w:rPr>
        <w:t>Malcolm Jaraad Scott</w:t>
      </w:r>
    </w:p>
    <w:p w14:paraId="4B9198BB" w14:textId="77777777" w:rsidR="00A34B91" w:rsidRDefault="00000000">
      <w:pPr>
        <w:jc w:val="center"/>
      </w:pPr>
      <w:r>
        <w:t>270 Streamwood Rd, Troutman, NC 28166 | 412-760-7798 | maljscott@gmail.com</w:t>
      </w:r>
    </w:p>
    <w:p w14:paraId="2B9D142D" w14:textId="77777777" w:rsidR="00A34B91" w:rsidRDefault="00A34B91"/>
    <w:p w14:paraId="441BDECF" w14:textId="77777777" w:rsidR="00A34B91" w:rsidRDefault="00000000">
      <w:pPr>
        <w:pStyle w:val="Heading1"/>
      </w:pPr>
      <w:r>
        <w:t>Professional Summary</w:t>
      </w:r>
    </w:p>
    <w:p w14:paraId="7C3F8A94" w14:textId="77777777" w:rsidR="00A34B91" w:rsidRDefault="00000000">
      <w:r>
        <w:t>Dedicated and safety-focused professional with extensive experience in commercial truck driving, warehouse operations, and ground support services. Known for reliability, attention to detail, and a strong work ethic. Currently enhancing technical expertise in HVAC systems and advanced manufacturing. Proficient in vehicle maintenance, logistics coordination, and team collaboration in fast-paced environments.</w:t>
      </w:r>
    </w:p>
    <w:p w14:paraId="2CB458BC" w14:textId="77777777" w:rsidR="00A34B91" w:rsidRDefault="00000000">
      <w:pPr>
        <w:pStyle w:val="Heading1"/>
      </w:pPr>
      <w:r>
        <w:t>Certifications</w:t>
      </w:r>
    </w:p>
    <w:p w14:paraId="1DBCFFA3" w14:textId="77777777" w:rsidR="00A34B91" w:rsidRDefault="00000000">
      <w:pPr>
        <w:pStyle w:val="ListBullet"/>
      </w:pPr>
      <w:r>
        <w:t>EPA 608 Type 1 Certificate – SkillCat Certificate Program (Expected April 2025)</w:t>
      </w:r>
    </w:p>
    <w:p w14:paraId="76A7D3CC" w14:textId="77777777" w:rsidR="00A34B91" w:rsidRDefault="00000000">
      <w:pPr>
        <w:pStyle w:val="ListBullet"/>
      </w:pPr>
      <w:r>
        <w:t>Truck Driver Training Diploma – Caldwell Community College (March 2024)</w:t>
      </w:r>
    </w:p>
    <w:p w14:paraId="1F75332B" w14:textId="77777777" w:rsidR="00A34B91" w:rsidRDefault="00000000">
      <w:pPr>
        <w:pStyle w:val="ListBullet"/>
      </w:pPr>
      <w:r>
        <w:t>Advanced Manufacturing Diploma – Caldwell Community College (May 2023)</w:t>
      </w:r>
    </w:p>
    <w:p w14:paraId="6E38CE69" w14:textId="77777777" w:rsidR="00A34B91" w:rsidRDefault="00000000">
      <w:pPr>
        <w:pStyle w:val="Heading1"/>
      </w:pPr>
      <w:r>
        <w:t>Professional Experience</w:t>
      </w:r>
    </w:p>
    <w:p w14:paraId="14539187" w14:textId="77777777" w:rsidR="00A34B91" w:rsidRDefault="00000000">
      <w:r>
        <w:rPr>
          <w:b/>
        </w:rPr>
        <w:t>Truck Driver</w:t>
      </w:r>
      <w:r>
        <w:rPr>
          <w:i/>
        </w:rPr>
        <w:t xml:space="preserve"> | Schneider – Various Locations</w:t>
      </w:r>
      <w:r>
        <w:br/>
        <w:t>Dec 2024 – Jan 2025</w:t>
      </w:r>
    </w:p>
    <w:p w14:paraId="6502936D" w14:textId="77777777" w:rsidR="00A34B91" w:rsidRDefault="00000000">
      <w:pPr>
        <w:pStyle w:val="ListBullet"/>
      </w:pPr>
      <w:r>
        <w:t>Transported goods and materials safely and efficiently across regional routes.</w:t>
      </w:r>
    </w:p>
    <w:p w14:paraId="2EDE9CF5" w14:textId="77777777" w:rsidR="00A34B91" w:rsidRDefault="00000000">
      <w:pPr>
        <w:pStyle w:val="ListBullet"/>
      </w:pPr>
      <w:r>
        <w:t>Conducted daily vehicle inspections and routine maintenance checks.</w:t>
      </w:r>
    </w:p>
    <w:p w14:paraId="2D382D1C" w14:textId="77777777" w:rsidR="00A34B91" w:rsidRDefault="00000000">
      <w:pPr>
        <w:pStyle w:val="ListBullet"/>
      </w:pPr>
      <w:r>
        <w:t>Maintained accurate driving logs and adhered to DOT regulations.</w:t>
      </w:r>
    </w:p>
    <w:p w14:paraId="5F27574C" w14:textId="77777777" w:rsidR="00A34B91" w:rsidRDefault="00000000">
      <w:r>
        <w:rPr>
          <w:b/>
        </w:rPr>
        <w:t>Truck Driver</w:t>
      </w:r>
      <w:r>
        <w:rPr>
          <w:i/>
        </w:rPr>
        <w:t xml:space="preserve"> | Western Express – Various Locations</w:t>
      </w:r>
      <w:r>
        <w:br/>
        <w:t>May 2024 – Nov 2024</w:t>
      </w:r>
    </w:p>
    <w:p w14:paraId="034CED6F" w14:textId="77777777" w:rsidR="00A34B91" w:rsidRDefault="00000000">
      <w:pPr>
        <w:pStyle w:val="ListBullet"/>
      </w:pPr>
      <w:r>
        <w:t>Delivered freight across assigned territories in compliance with safety protocols.</w:t>
      </w:r>
    </w:p>
    <w:p w14:paraId="393D613D" w14:textId="77777777" w:rsidR="00A34B91" w:rsidRDefault="00000000">
      <w:pPr>
        <w:pStyle w:val="ListBullet"/>
      </w:pPr>
      <w:r>
        <w:t>Ensured vehicle readiness through regular inspections and reporting.</w:t>
      </w:r>
    </w:p>
    <w:p w14:paraId="02C8378F" w14:textId="77777777" w:rsidR="00A34B91" w:rsidRDefault="00000000">
      <w:pPr>
        <w:pStyle w:val="ListBullet"/>
      </w:pPr>
      <w:r>
        <w:t>Provided excellent customer service during deliveries.</w:t>
      </w:r>
    </w:p>
    <w:p w14:paraId="56081D9F" w14:textId="77777777" w:rsidR="00A34B91" w:rsidRDefault="00000000">
      <w:r>
        <w:rPr>
          <w:b/>
        </w:rPr>
        <w:t>Truck Driver</w:t>
      </w:r>
      <w:r>
        <w:rPr>
          <w:i/>
        </w:rPr>
        <w:t xml:space="preserve"> | ROEHL Transport – Various Locations</w:t>
      </w:r>
      <w:r>
        <w:br/>
        <w:t>Mar 2024 – May 2024</w:t>
      </w:r>
    </w:p>
    <w:p w14:paraId="10655135" w14:textId="77777777" w:rsidR="00A34B91" w:rsidRDefault="00000000">
      <w:pPr>
        <w:pStyle w:val="ListBullet"/>
      </w:pPr>
      <w:r>
        <w:t>Operated commercial trucks on time-sensitive routes.</w:t>
      </w:r>
    </w:p>
    <w:p w14:paraId="19E90CB6" w14:textId="77777777" w:rsidR="00A34B91" w:rsidRDefault="00000000">
      <w:pPr>
        <w:pStyle w:val="ListBullet"/>
      </w:pPr>
      <w:r>
        <w:t>Adhered to safety guidelines and pre/post-trip vehicle inspections.</w:t>
      </w:r>
    </w:p>
    <w:p w14:paraId="1C996D46" w14:textId="77777777" w:rsidR="00A34B91" w:rsidRDefault="00000000">
      <w:pPr>
        <w:pStyle w:val="ListBullet"/>
      </w:pPr>
      <w:r>
        <w:t>Coordinated with dispatch for efficient load management.</w:t>
      </w:r>
    </w:p>
    <w:p w14:paraId="4501D106" w14:textId="77777777" w:rsidR="00A34B91" w:rsidRDefault="00000000">
      <w:r>
        <w:rPr>
          <w:b/>
        </w:rPr>
        <w:t>Warehouse Associate</w:t>
      </w:r>
      <w:r>
        <w:rPr>
          <w:i/>
        </w:rPr>
        <w:t xml:space="preserve"> | Hire Dynamics (Temp) – Various Locations</w:t>
      </w:r>
      <w:r>
        <w:br/>
        <w:t>Dec 2019 – Apr 2021</w:t>
      </w:r>
    </w:p>
    <w:p w14:paraId="71BCAEAA" w14:textId="77777777" w:rsidR="00A34B91" w:rsidRDefault="00000000">
      <w:pPr>
        <w:pStyle w:val="ListBullet"/>
      </w:pPr>
      <w:r>
        <w:t>Performed warehouse operations including picking, packing, and inventory control.</w:t>
      </w:r>
    </w:p>
    <w:p w14:paraId="6E85A7A4" w14:textId="77777777" w:rsidR="00A34B91" w:rsidRDefault="00000000">
      <w:pPr>
        <w:pStyle w:val="ListBullet"/>
      </w:pPr>
      <w:r>
        <w:t>Worked with clients including Lowe’s Distribution Center and Saddle Creek Logistics.</w:t>
      </w:r>
    </w:p>
    <w:p w14:paraId="187D3066" w14:textId="77777777" w:rsidR="00A34B91" w:rsidRDefault="00000000">
      <w:pPr>
        <w:pStyle w:val="ListBullet"/>
      </w:pPr>
      <w:r>
        <w:t>Maintained accuracy and speed in fast-paced warehouse environments.</w:t>
      </w:r>
    </w:p>
    <w:p w14:paraId="15B6693D" w14:textId="77777777" w:rsidR="00A34B91" w:rsidRDefault="00000000">
      <w:r>
        <w:rPr>
          <w:b/>
        </w:rPr>
        <w:t>Ramp Agent</w:t>
      </w:r>
      <w:r>
        <w:rPr>
          <w:i/>
        </w:rPr>
        <w:t xml:space="preserve"> | Menzies Aviation – Charlotte, NC</w:t>
      </w:r>
      <w:r>
        <w:br/>
        <w:t>Mar 2019 – Nov 2019</w:t>
      </w:r>
    </w:p>
    <w:p w14:paraId="11EFF4C6" w14:textId="77777777" w:rsidR="00A34B91" w:rsidRDefault="00000000">
      <w:pPr>
        <w:pStyle w:val="ListBullet"/>
      </w:pPr>
      <w:r>
        <w:t>Loaded and unloaded luggage and cargo for commercial flights.</w:t>
      </w:r>
    </w:p>
    <w:p w14:paraId="3D8DF877" w14:textId="77777777" w:rsidR="00A34B91" w:rsidRDefault="00000000">
      <w:pPr>
        <w:pStyle w:val="ListBullet"/>
      </w:pPr>
      <w:r>
        <w:t>Operated ground support equipment while ensuring safety compliance.</w:t>
      </w:r>
    </w:p>
    <w:p w14:paraId="0A81D157" w14:textId="77777777" w:rsidR="00A34B91" w:rsidRDefault="00000000">
      <w:pPr>
        <w:pStyle w:val="ListBullet"/>
      </w:pPr>
      <w:r>
        <w:t>Collaborated with team members to meet flight schedules.</w:t>
      </w:r>
    </w:p>
    <w:p w14:paraId="31489D7F" w14:textId="77777777" w:rsidR="00A34B91" w:rsidRDefault="00000000">
      <w:r>
        <w:rPr>
          <w:b/>
        </w:rPr>
        <w:t>Ramp Agent</w:t>
      </w:r>
      <w:r>
        <w:rPr>
          <w:i/>
        </w:rPr>
        <w:t xml:space="preserve"> | GAT Ground Services – Charlotte, NC</w:t>
      </w:r>
      <w:r>
        <w:br/>
        <w:t>Jul 2017 – Jan 2019</w:t>
      </w:r>
    </w:p>
    <w:p w14:paraId="49CECF07" w14:textId="77777777" w:rsidR="00A34B91" w:rsidRDefault="00000000">
      <w:pPr>
        <w:pStyle w:val="ListBullet"/>
      </w:pPr>
      <w:r>
        <w:t>Handled passenger luggage and cargo on airline ramps.</w:t>
      </w:r>
    </w:p>
    <w:p w14:paraId="1DE91ABC" w14:textId="77777777" w:rsidR="00A34B91" w:rsidRDefault="00000000">
      <w:pPr>
        <w:pStyle w:val="ListBullet"/>
      </w:pPr>
      <w:r>
        <w:t>Adhered to strict safety and security protocols.</w:t>
      </w:r>
    </w:p>
    <w:p w14:paraId="12B353F3" w14:textId="77777777" w:rsidR="00A34B91" w:rsidRDefault="00000000">
      <w:r>
        <w:rPr>
          <w:b/>
        </w:rPr>
        <w:t>Ramp Agent</w:t>
      </w:r>
      <w:r>
        <w:rPr>
          <w:i/>
        </w:rPr>
        <w:t xml:space="preserve"> | Jetstream Ground Services – Charlotte, NC</w:t>
      </w:r>
      <w:r>
        <w:br/>
        <w:t>May 2017 – Mar 2019</w:t>
      </w:r>
    </w:p>
    <w:p w14:paraId="04A846DB" w14:textId="77777777" w:rsidR="00A34B91" w:rsidRDefault="00000000">
      <w:pPr>
        <w:pStyle w:val="ListBullet"/>
      </w:pPr>
      <w:r>
        <w:t>Provided ground handling support for multiple airline carriers.</w:t>
      </w:r>
    </w:p>
    <w:p w14:paraId="46B2EE2A" w14:textId="77777777" w:rsidR="00A34B91" w:rsidRDefault="00000000">
      <w:pPr>
        <w:pStyle w:val="ListBullet"/>
      </w:pPr>
      <w:r>
        <w:t>Maintained a clean and hazard-free work zone.</w:t>
      </w:r>
    </w:p>
    <w:p w14:paraId="59679A59" w14:textId="714DDC35" w:rsidR="00A34B91" w:rsidRDefault="00000000">
      <w:r>
        <w:rPr>
          <w:b/>
        </w:rPr>
        <w:t>Carpet Technician</w:t>
      </w:r>
      <w:r>
        <w:rPr>
          <w:i/>
        </w:rPr>
        <w:t xml:space="preserve"> | Stanley </w:t>
      </w:r>
      <w:proofErr w:type="spellStart"/>
      <w:r>
        <w:rPr>
          <w:i/>
        </w:rPr>
        <w:t>Steemer</w:t>
      </w:r>
      <w:proofErr w:type="spellEnd"/>
      <w:r>
        <w:rPr>
          <w:i/>
        </w:rPr>
        <w:t xml:space="preserve"> – </w:t>
      </w:r>
      <w:r w:rsidR="008F3584">
        <w:rPr>
          <w:i/>
        </w:rPr>
        <w:t>Rockville, MD</w:t>
      </w:r>
      <w:r>
        <w:br/>
        <w:t>Sep 2012 – May 2017</w:t>
      </w:r>
    </w:p>
    <w:p w14:paraId="7699210B" w14:textId="77777777" w:rsidR="00A34B91" w:rsidRDefault="00000000">
      <w:pPr>
        <w:pStyle w:val="ListBullet"/>
      </w:pPr>
      <w:r>
        <w:t>Performed carpet, upholstery, and duct cleaning services.</w:t>
      </w:r>
    </w:p>
    <w:p w14:paraId="6B95A598" w14:textId="77777777" w:rsidR="00A34B91" w:rsidRDefault="00000000">
      <w:pPr>
        <w:pStyle w:val="ListBullet"/>
      </w:pPr>
      <w:r>
        <w:t>Conducted water extractions and upsold retail cleaning products.</w:t>
      </w:r>
    </w:p>
    <w:p w14:paraId="66FEA922" w14:textId="77777777" w:rsidR="00A34B91" w:rsidRDefault="00000000">
      <w:pPr>
        <w:pStyle w:val="ListBullet"/>
      </w:pPr>
      <w:r>
        <w:t>Provided on-site customer service and care.</w:t>
      </w:r>
    </w:p>
    <w:p w14:paraId="52AB735D" w14:textId="77777777" w:rsidR="00A34B91" w:rsidRDefault="00000000">
      <w:r>
        <w:rPr>
          <w:b/>
        </w:rPr>
        <w:t>Warehouse Associate</w:t>
      </w:r>
      <w:r>
        <w:rPr>
          <w:i/>
        </w:rPr>
        <w:t xml:space="preserve"> | OK Grocery – Pittsburgh, PA</w:t>
      </w:r>
      <w:r>
        <w:br/>
        <w:t>Jul 2012 – Sep 2012</w:t>
      </w:r>
    </w:p>
    <w:p w14:paraId="167593D9" w14:textId="77777777" w:rsidR="00A34B91" w:rsidRDefault="00000000">
      <w:pPr>
        <w:pStyle w:val="ListBullet"/>
      </w:pPr>
      <w:r>
        <w:t>Utilized voice-activated systems to accurately pick and palletize merchandise.</w:t>
      </w:r>
    </w:p>
    <w:p w14:paraId="37B5B63D" w14:textId="77777777" w:rsidR="00A34B91" w:rsidRDefault="00000000">
      <w:pPr>
        <w:pStyle w:val="ListBullet"/>
      </w:pPr>
      <w:r>
        <w:t>Ensured damage-free shipping through careful stacking and handling.</w:t>
      </w:r>
    </w:p>
    <w:p w14:paraId="511D03CC" w14:textId="77777777" w:rsidR="00A34B91" w:rsidRDefault="00000000">
      <w:r>
        <w:rPr>
          <w:b/>
        </w:rPr>
        <w:t>Warehouse Associate</w:t>
      </w:r>
      <w:r>
        <w:rPr>
          <w:i/>
        </w:rPr>
        <w:t xml:space="preserve"> | HBC Service Co. – Pittsburgh, PA</w:t>
      </w:r>
      <w:r>
        <w:br/>
        <w:t>Mar 2012 – Jul 2012</w:t>
      </w:r>
    </w:p>
    <w:p w14:paraId="61278771" w14:textId="77777777" w:rsidR="00A34B91" w:rsidRDefault="00000000">
      <w:pPr>
        <w:pStyle w:val="ListBullet"/>
      </w:pPr>
      <w:r>
        <w:t>Selected products using voice-activated warehouse systems.</w:t>
      </w:r>
    </w:p>
    <w:p w14:paraId="4483EE31" w14:textId="77777777" w:rsidR="00A34B91" w:rsidRDefault="00000000">
      <w:pPr>
        <w:pStyle w:val="ListBullet"/>
      </w:pPr>
      <w:r>
        <w:t>Maintained high productivity and accuracy standards.</w:t>
      </w:r>
    </w:p>
    <w:p w14:paraId="1455961C" w14:textId="0113D5C2" w:rsidR="00A34B91" w:rsidRDefault="00000000">
      <w:r>
        <w:rPr>
          <w:b/>
        </w:rPr>
        <w:t>Carpet Technician</w:t>
      </w:r>
      <w:r>
        <w:rPr>
          <w:i/>
        </w:rPr>
        <w:t xml:space="preserve"> | Stanley </w:t>
      </w:r>
      <w:proofErr w:type="spellStart"/>
      <w:r>
        <w:rPr>
          <w:i/>
        </w:rPr>
        <w:t>Steemer</w:t>
      </w:r>
      <w:proofErr w:type="spellEnd"/>
      <w:r>
        <w:rPr>
          <w:i/>
        </w:rPr>
        <w:t xml:space="preserve"> – </w:t>
      </w:r>
      <w:r w:rsidR="008F3584">
        <w:rPr>
          <w:i/>
        </w:rPr>
        <w:t>Rockville,</w:t>
      </w:r>
      <w:r w:rsidR="00287560">
        <w:rPr>
          <w:i/>
        </w:rPr>
        <w:t xml:space="preserve"> MD</w:t>
      </w:r>
      <w:r>
        <w:br/>
        <w:t>Aug 2011 – Jan 2012</w:t>
      </w:r>
    </w:p>
    <w:p w14:paraId="326C6E83" w14:textId="77777777" w:rsidR="00A34B91" w:rsidRDefault="00000000">
      <w:pPr>
        <w:pStyle w:val="ListBullet"/>
      </w:pPr>
      <w:r>
        <w:t>Delivered carpet and upholstery cleaning services.</w:t>
      </w:r>
    </w:p>
    <w:p w14:paraId="04D8763A" w14:textId="77777777" w:rsidR="00A34B91" w:rsidRDefault="00000000">
      <w:pPr>
        <w:pStyle w:val="ListBullet"/>
      </w:pPr>
      <w:r>
        <w:t>Ensured customer satisfaction through quality service.</w:t>
      </w:r>
    </w:p>
    <w:p w14:paraId="7F3C525A" w14:textId="605054FE" w:rsidR="00A34B91" w:rsidRDefault="00000000">
      <w:r>
        <w:rPr>
          <w:b/>
        </w:rPr>
        <w:t>Package Handler</w:t>
      </w:r>
      <w:r>
        <w:rPr>
          <w:i/>
        </w:rPr>
        <w:t xml:space="preserve"> | UPS – </w:t>
      </w:r>
      <w:r w:rsidR="00BF3639">
        <w:rPr>
          <w:i/>
        </w:rPr>
        <w:t>Gaithersburg, MD</w:t>
      </w:r>
      <w:r>
        <w:br/>
        <w:t>Dec 2010</w:t>
      </w:r>
      <w:r w:rsidR="00F4601E">
        <w:t xml:space="preserve"> </w:t>
      </w:r>
      <w:r w:rsidR="00B207F4">
        <w:t>– Dec 2010</w:t>
      </w:r>
    </w:p>
    <w:p w14:paraId="48304B3E" w14:textId="77777777" w:rsidR="00A34B91" w:rsidRDefault="00000000">
      <w:pPr>
        <w:pStyle w:val="ListBullet"/>
      </w:pPr>
      <w:r>
        <w:t>Loaded and unloaded packages in a fast-paced environment.</w:t>
      </w:r>
    </w:p>
    <w:p w14:paraId="7FC36FCC" w14:textId="77777777" w:rsidR="00A34B91" w:rsidRDefault="00000000">
      <w:pPr>
        <w:pStyle w:val="ListBullet"/>
      </w:pPr>
      <w:r>
        <w:t>Assisted with sorting and inventory stocking.</w:t>
      </w:r>
    </w:p>
    <w:p w14:paraId="07A4E2FE" w14:textId="77777777" w:rsidR="00A34B91" w:rsidRDefault="00000000">
      <w:pPr>
        <w:pStyle w:val="Heading1"/>
      </w:pPr>
      <w:r>
        <w:t>Education</w:t>
      </w:r>
    </w:p>
    <w:p w14:paraId="5BA4E3BE" w14:textId="77777777" w:rsidR="00A34B91" w:rsidRDefault="00000000">
      <w:pPr>
        <w:pStyle w:val="ListBullet"/>
      </w:pPr>
      <w:r>
        <w:t>Heating and Air Conditioning Diploma – Ashworth College (Expected March 2025)</w:t>
      </w:r>
    </w:p>
    <w:p w14:paraId="5FC1D613" w14:textId="77777777" w:rsidR="00A34B91" w:rsidRDefault="00000000">
      <w:pPr>
        <w:pStyle w:val="ListBullet"/>
      </w:pPr>
      <w:r>
        <w:t>Truck Driver Training Diploma – Caldwell Community College (March 2024)</w:t>
      </w:r>
    </w:p>
    <w:p w14:paraId="2A3E7FE1" w14:textId="77777777" w:rsidR="00A34B91" w:rsidRDefault="00000000">
      <w:pPr>
        <w:pStyle w:val="ListBullet"/>
      </w:pPr>
      <w:r>
        <w:t>Advanced Manufacturing Diploma – Caldwell Community College (May 2023)</w:t>
      </w:r>
    </w:p>
    <w:p w14:paraId="3ABCA092" w14:textId="77777777" w:rsidR="00A34B91" w:rsidRDefault="00000000">
      <w:pPr>
        <w:pStyle w:val="ListBullet"/>
      </w:pPr>
      <w:r>
        <w:t>High School Diploma – East Gaston High School (June 2009)</w:t>
      </w:r>
    </w:p>
    <w:p w14:paraId="7168E5F7" w14:textId="77777777" w:rsidR="00A34B91" w:rsidRDefault="00000000">
      <w:pPr>
        <w:pStyle w:val="Heading1"/>
      </w:pPr>
      <w:r>
        <w:t>Skills</w:t>
      </w:r>
    </w:p>
    <w:p w14:paraId="604B2845" w14:textId="77777777" w:rsidR="00A34B91" w:rsidRDefault="00000000">
      <w:pPr>
        <w:pStyle w:val="ListBullet"/>
      </w:pPr>
      <w:r>
        <w:t>CDL-A Truck Driving &amp; Road Safety Compliance</w:t>
      </w:r>
    </w:p>
    <w:p w14:paraId="3E54BC5A" w14:textId="77777777" w:rsidR="00A34B91" w:rsidRDefault="00000000">
      <w:pPr>
        <w:pStyle w:val="ListBullet"/>
      </w:pPr>
      <w:r>
        <w:t>Commercial Vehicle Maintenance &amp; Inspection</w:t>
      </w:r>
    </w:p>
    <w:p w14:paraId="53CAA801" w14:textId="77777777" w:rsidR="00A34B91" w:rsidRDefault="00000000">
      <w:pPr>
        <w:pStyle w:val="ListBullet"/>
      </w:pPr>
      <w:r>
        <w:t>Warehouse Operations &amp; Inventory Control</w:t>
      </w:r>
    </w:p>
    <w:p w14:paraId="209C0A01" w14:textId="77777777" w:rsidR="00A34B91" w:rsidRDefault="00000000">
      <w:pPr>
        <w:pStyle w:val="ListBullet"/>
      </w:pPr>
      <w:r>
        <w:t>Ground Support &amp; Airline Ramp Services</w:t>
      </w:r>
    </w:p>
    <w:p w14:paraId="1D388176" w14:textId="77777777" w:rsidR="00A34B91" w:rsidRDefault="00000000">
      <w:pPr>
        <w:pStyle w:val="ListBullet"/>
      </w:pPr>
      <w:r>
        <w:t>HVAC Fundamentals (In Progress)</w:t>
      </w:r>
    </w:p>
    <w:p w14:paraId="1BCB4F15" w14:textId="77777777" w:rsidR="00A34B91" w:rsidRDefault="00000000">
      <w:pPr>
        <w:pStyle w:val="ListBullet"/>
      </w:pPr>
      <w:r>
        <w:t>Microsoft Office Suite (Word, Excel, PowerPoint)</w:t>
      </w:r>
    </w:p>
    <w:p w14:paraId="61A5897B" w14:textId="77777777" w:rsidR="00A34B91" w:rsidRDefault="00000000">
      <w:pPr>
        <w:pStyle w:val="ListBullet"/>
      </w:pPr>
      <w:r>
        <w:t>Voice-Activated Warehouse Management Systems</w:t>
      </w:r>
    </w:p>
    <w:sectPr w:rsidR="00A34B9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54645951">
    <w:abstractNumId w:val="8"/>
  </w:num>
  <w:num w:numId="2" w16cid:durableId="1990817054">
    <w:abstractNumId w:val="6"/>
  </w:num>
  <w:num w:numId="3" w16cid:durableId="40786629">
    <w:abstractNumId w:val="5"/>
  </w:num>
  <w:num w:numId="4" w16cid:durableId="1210143504">
    <w:abstractNumId w:val="4"/>
  </w:num>
  <w:num w:numId="5" w16cid:durableId="206455758">
    <w:abstractNumId w:val="7"/>
  </w:num>
  <w:num w:numId="6" w16cid:durableId="1867061275">
    <w:abstractNumId w:val="3"/>
  </w:num>
  <w:num w:numId="7" w16cid:durableId="1239288264">
    <w:abstractNumId w:val="2"/>
  </w:num>
  <w:num w:numId="8" w16cid:durableId="1492986427">
    <w:abstractNumId w:val="1"/>
  </w:num>
  <w:num w:numId="9" w16cid:durableId="1652444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3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6E57"/>
    <w:rsid w:val="00034616"/>
    <w:rsid w:val="0006063C"/>
    <w:rsid w:val="0015074B"/>
    <w:rsid w:val="00287560"/>
    <w:rsid w:val="0029639D"/>
    <w:rsid w:val="002D5F11"/>
    <w:rsid w:val="00326F90"/>
    <w:rsid w:val="004155BF"/>
    <w:rsid w:val="00431E8A"/>
    <w:rsid w:val="004571AD"/>
    <w:rsid w:val="005A0F85"/>
    <w:rsid w:val="008F3584"/>
    <w:rsid w:val="00A34B91"/>
    <w:rsid w:val="00A773EE"/>
    <w:rsid w:val="00AA1D8D"/>
    <w:rsid w:val="00B207F4"/>
    <w:rsid w:val="00B47730"/>
    <w:rsid w:val="00BF3639"/>
    <w:rsid w:val="00CB0664"/>
    <w:rsid w:val="00D76F64"/>
    <w:rsid w:val="00F4601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B01907"/>
  <w14:defaultImageDpi w14:val="300"/>
  <w15:docId w15:val="{1EABF15F-41A5-424A-8619-EB10F73A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4092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im tyrone</cp:lastModifiedBy>
  <cp:revision>11</cp:revision>
  <dcterms:created xsi:type="dcterms:W3CDTF">2013-12-23T23:15:00Z</dcterms:created>
  <dcterms:modified xsi:type="dcterms:W3CDTF">2025-04-19T22:03:00Z</dcterms:modified>
  <cp:category/>
</cp:coreProperties>
</file>